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3OG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923869709" name="6f9357e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9974350" name="6f9357e0-bf0e-11f0-8c9b-93d58677667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90963915" name="a1071a5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2321799" name="a1071a50-bf0e-11f0-8c9b-93d58677667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615402" name="96017d2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7819391" name="96017d20-bf0f-11f0-8c9b-93d58677667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3OG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15061366" name="8a1dedf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9093979" name="8a1dedf0-bf0e-11f0-8c9b-93d58677667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24003223" name="c215a09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9609300" name="c215a090-bf0e-11f0-8c9b-93d58677667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842511192" name="2a1eed9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280932" name="2a1eed90-bf0f-11f0-8c9b-93d58677667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52353729" name="a346668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299048" name="a3466680-bf0f-11f0-8c9b-93d58677667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62961879" name="b651956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1124172" name="b6519560-bf0f-11f0-8c9b-93d58677667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60095036" name="d6dcd75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5618255" name="d6dcd750-bf0e-11f0-8c9b-93d58677667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35533118" name="0b2e173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1395763" name="0b2e1730-bf0f-11f0-8c9b-93d58677667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86526471" name="eef38730-bf0e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3265972" name="eef38730-bf0e-11f0-8c9b-93d58677667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und Wohnzimmer 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11753676" name="4477ec5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1922004" name="4477ec50-bf0f-11f0-8c9b-93d58677667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Zimmer 2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51132135" name="646aa25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3672337" name="646aa250-bf0f-11f0-8c9b-93d58677667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Zimmer 1</w:t>
            </w:r>
          </w:p>
          <w:p>
            <w:pPr>
              <w:spacing w:before="0" w:after="0" w:line="240" w:lineRule="auto"/>
            </w:pPr>
            <w:r>
              <w:t>3.OG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25853417" name="8199a470-bf0f-11f0-8c9b-93d58677667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1053014" name="8199a470-bf0f-11f0-8c9b-93d58677667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